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【新冠肺炎】开学准备工作方案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一、完善传染病防控制度和应急预案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1、完善幼儿园突发公共卫生事件应急预案；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2、开学后加强师生的晨检、因病缺勤师生的登记与报告等；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3、发现疑似病人，及时报告、妥善处置，做到传染病病例的早发现、早报告、早隔离、早处置。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二、落实后勤和卫生设施保障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1、在开学前应做好全园饮用水的安全监管，严格落实营养员的每日晨检工作；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2、食堂进货严格落实索证索票，不使用来源不明的家禽家畜或野生动物；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3、储备足量的个人防护用品（如外科口罩、手套、洗手液）和含氯消毒片、体温计，洗手间必须配备肥皂或洗手液；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4、幼儿返园前，整治幼儿园环境卫生并做到日常通风换气；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5、全面做好除四害工作；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三、开学后疫情防控具体措施</w:t>
      </w:r>
    </w:p>
    <w:tbl>
      <w:tblPr>
        <w:tblStyle w:val="5"/>
        <w:tblW w:w="8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7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shd w:val="clear" w:color="auto" w:fill="E7E6E6" w:themeFill="background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项目</w:t>
            </w:r>
          </w:p>
        </w:tc>
        <w:tc>
          <w:tcPr>
            <w:tcW w:w="7114" w:type="dxa"/>
            <w:shd w:val="clear" w:color="auto" w:fill="E7E6E6" w:themeFill="background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具体措施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晨间入园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防控工作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晨间接待人员做好个人防护工作，对幼儿入园体检严格实施晨间检查。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2、幼儿园大门口——班级主管协同门卫：测查幼儿及接送家长体温，无异常才能进入幼儿园。（有条件的园所，家长止步大门口，不让家长进入校区内。）进行手部免洗液的清洁。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3、幼儿进入校园——保健医：严格按照一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摸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、二看、三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、四查、五登记进行严格的晨间检查，发现异常无条件的一律接回家观察，班长配合保健医做好家长的解释工作。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4、班级做好晨间开窗通风、物表消毒工作。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晚间离园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防控工作</w:t>
            </w:r>
          </w:p>
        </w:tc>
        <w:tc>
          <w:tcPr>
            <w:tcW w:w="71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要求家长离园接孩子一定要佩戴防护口罩，有序的在幼儿园大门口进行排队接孩子。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幼儿园对班级离园时间进行规划安排，固定每个班级的接送时间，要求班级在规定的时间内整理好幼儿衣物及物品，准时带幼儿到幼儿园门口进行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离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园工作。（按家长排队的顺序放行幼儿）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班级主管在大门口组织各班级家长按接送时间有序排队。门卫在门口外疏散已接到幼儿的家长快速离开幼儿园大门口，不在幼儿园门口聚集。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午间午睡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防控工作</w:t>
            </w:r>
          </w:p>
        </w:tc>
        <w:tc>
          <w:tcPr>
            <w:tcW w:w="71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合理安排班级午餐后的散步环节，不让幼儿长时间的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走廊中聚集。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做好幼儿午睡期间体温抽查，做好幼儿午睡情况的记录。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管理干部加强午睡环节的值班检查，杜绝教师串班、幼儿串班的现象。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午睡后幼儿起床环节避免集体起床。14：00后，做好随醒随起随时整理床铺。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幼儿全部起床后，做好班级开窗通风工作，幼儿的被褥适当透气后再进行整理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物品、空气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防控工作</w:t>
            </w:r>
          </w:p>
        </w:tc>
        <w:tc>
          <w:tcPr>
            <w:tcW w:w="71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洗手水龙头，配备洗手液或肥皂供师生使用。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2、卫生洁具（拖布、扫把、抹布等）各班专用专放并有标记。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3、公用电脑的键盘和鼠标、门把手等每天用75%的酒精（乙醇）清洁消毒。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4、对教室、办公室、图书室、体育活动场所、保健室（卫生室）、电梯等的地面、墙壁以及经常使用或触摸的物体表面每天湿性清洁，并保持这些场所或物体表面的清洁干燥。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5、厕所（卫生间）做到清洁通风、无异味。每日定时打扫，保持地面干燥，地面每天不少于2次用清水拖擦清洁，每天用含氯消毒液拖洗消毒一次。便器每次用后及时清洗干净，同时做好厕所清洁记录。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6、蹲坑必须每天放园后进行消毒，可用含有效氯500～1000mg/L消毒剂浸泡30分钟，坐便器应一用一消（用医用75%酒精喷雾擦拭）。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7、教室自然通风，尽可能打开门窗，促进空气流通。每日通风2-3次，每次不少于30分钟。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8、每天安排专人对饮水设备进行卫生清洁、消毒。具体消毒方法如下：用棉签蘸取75%酒精伸进水龙头嘴口中进行消毒，消毒完成之后打开水嘴流水10秒。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9、下班后关闭门窗，进行空气紫外线消毒，要求专人负责，并做好记录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10、班级教师及时在班级微信群里推送幼儿园疫情防控的相关宣传。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日常管理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防控工作</w:t>
            </w:r>
          </w:p>
        </w:tc>
        <w:tc>
          <w:tcPr>
            <w:tcW w:w="71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幼儿园食材的采购商户一定采取定点采购，幼儿园采购员建立食材供应商户群，要求商户每天在群里进行健康的报备。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商户送食材到幼儿园不允许进入幼儿园，由食堂班长和采购员接收食材后，由食堂员工搬进幼儿园。由供货通道的幼儿园，要求商户佩戴口罩走幼儿园专用的供货通道，不能与幼儿和家长接送通道共用。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家长不能进入小区，有事联系该班班主任。教师与家长不得已需要面对面沟通，保持彼此1米的距离。并戴好个人防护口罩。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幼儿园在任何情况下都不能采取合班、混班的措施，尽量不聚集在一起生活。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避免大范围的户外活动、晨午间操活动，做好分时间段、分班级、分散开展，班级主管做好各班在特殊时期的一日教学时间节点的错峰安排。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8120" cy="669925"/>
          <wp:effectExtent l="0" t="0" r="508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8120" cy="669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5"/>
    <w:multiLevelType w:val="singleLevel"/>
    <w:tmpl w:val="0000000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000010"/>
    <w:multiLevelType w:val="singleLevel"/>
    <w:tmpl w:val="0000001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0000013"/>
    <w:multiLevelType w:val="singleLevel"/>
    <w:tmpl w:val="0000001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00000019"/>
    <w:multiLevelType w:val="singleLevel"/>
    <w:tmpl w:val="000000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46B506F"/>
    <w:rsid w:val="06593BE2"/>
    <w:rsid w:val="0FE57BA5"/>
    <w:rsid w:val="1FC54BFB"/>
    <w:rsid w:val="32402334"/>
    <w:rsid w:val="33A42FED"/>
    <w:rsid w:val="47415D24"/>
    <w:rsid w:val="4C217169"/>
    <w:rsid w:val="524018B6"/>
    <w:rsid w:val="5804102E"/>
    <w:rsid w:val="58B262BB"/>
    <w:rsid w:val="597E790D"/>
    <w:rsid w:val="62FB3276"/>
    <w:rsid w:val="669A6B3E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2020-02-18T08:26:53Z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